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食品质量与安全(联合办学)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食品242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营养、健康与疾病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周肸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Bezuidenhout Jeffrey Morgan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杨胜婷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营养、健康与疾病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周肸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奚飞飞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杨昕澄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杨昕澄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Bezuidenhout Jeffrey Morgan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奚飞飞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线性代数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吴薛明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王以爽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大学化学Ⅰ-part2（分析）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苏华/李瑶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大学化学Ⅰ-part2（分析）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程芳芳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徐长亮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线性代数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吴薛明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王以爽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大学化学Ⅰ-part2（分析）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苏华/李瑶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大学化学Ⅰ-part2（分析）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程芳芳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徐长亮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刘芳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280124—017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体育Ⅲ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